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Chat with Your PDF Using AI – Python + LangChain + Local LLM with Flask UI</w:t>
      </w:r>
    </w:p>
    <w:p>
      <w:r>
        <w:t>This project demonstrates how to create a local AI chatbot that can read and answer questions from PDF files. Using Python, LangChain, a local LLM (GPT4All), and Flask for the web interface, you can upload any PDF and start chatting with it – all offline, without using any third-party APIs.</w:t>
      </w:r>
    </w:p>
    <w:p>
      <w:pPr>
        <w:pStyle w:val="Heading1"/>
      </w:pPr>
      <w:r>
        <w:t>🎯 Features</w:t>
      </w:r>
    </w:p>
    <w:p>
      <w:r>
        <w:t>• Upload and preview PDF files.</w:t>
      </w:r>
    </w:p>
    <w:p>
      <w:r>
        <w:t>• Ask questions about the PDF and get contextual answers.</w:t>
      </w:r>
    </w:p>
    <w:p>
      <w:r>
        <w:t>• All processing is done locally with no internet or API required.</w:t>
      </w:r>
    </w:p>
    <w:p>
      <w:r>
        <w:t>• Real-time typing effect for responses.</w:t>
      </w:r>
    </w:p>
    <w:p>
      <w:r>
        <w:t>• Clear chat functionality.</w:t>
      </w:r>
    </w:p>
    <w:p>
      <w:pPr>
        <w:pStyle w:val="Heading1"/>
      </w:pPr>
      <w:r>
        <w:t>🛠️ Tech Stack</w:t>
      </w:r>
    </w:p>
    <w:p>
      <w:r>
        <w:t>• Python 3.10+</w:t>
      </w:r>
    </w:p>
    <w:p>
      <w:r>
        <w:t>• Flask</w:t>
      </w:r>
    </w:p>
    <w:p>
      <w:r>
        <w:t>• LangChain</w:t>
      </w:r>
    </w:p>
    <w:p>
      <w:r>
        <w:t>• GPT4All (local model)</w:t>
      </w:r>
    </w:p>
    <w:p>
      <w:r>
        <w:t>• FAISS (for vector similarity search)</w:t>
      </w:r>
    </w:p>
    <w:p>
      <w:r>
        <w:t>• HuggingFace Sentence Transformers</w:t>
      </w:r>
    </w:p>
    <w:p>
      <w:r>
        <w:t>• HTML + CSS + JavaScript</w:t>
      </w:r>
    </w:p>
    <w:p>
      <w:pPr>
        <w:pStyle w:val="Heading1"/>
      </w:pPr>
      <w:r>
        <w:t>🚀 Installation Steps</w:t>
      </w:r>
    </w:p>
    <w:p>
      <w:r>
        <w:t>1. Clone or download the project folder.</w:t>
      </w:r>
    </w:p>
    <w:p>
      <w:r>
        <w:t>2. Install dependencies:</w:t>
        <w:br/>
        <w:t xml:space="preserve">   pip install -r requirements.txt</w:t>
      </w:r>
    </w:p>
    <w:p>
      <w:r>
        <w:t>3. Download the local LLM model (e.g., ggml-gpt4all-j-v1.3-groovy.bin) and place it in the models folder.</w:t>
      </w:r>
    </w:p>
    <w:p>
      <w:r>
        <w:t>4. Run the Flask app:</w:t>
        <w:br/>
        <w:t xml:space="preserve">   python app.py</w:t>
      </w:r>
    </w:p>
    <w:p>
      <w:r>
        <w:t>5. Open your browser and visit http://127.0.0.1:5000</w:t>
      </w:r>
    </w:p>
    <w:p>
      <w:pPr>
        <w:pStyle w:val="Heading1"/>
      </w:pPr>
      <w:r>
        <w:t>📁 Folder Structure</w:t>
      </w:r>
    </w:p>
    <w:p>
      <w:r>
        <w:t>project/</w:t>
        <w:br/>
        <w:t>├── app.py</w:t>
        <w:br/>
        <w:t>├── uploads/</w:t>
        <w:br/>
        <w:t>├── models/</w:t>
        <w:br/>
        <w:t>│   └── ggml-gpt4all-j-v1.3-groovy.bin</w:t>
        <w:br/>
        <w:t>├── static/</w:t>
        <w:br/>
        <w:t>│   └── styles.css</w:t>
        <w:br/>
        <w:t>├── templates/</w:t>
        <w:br/>
        <w:t>│   └── index.html</w:t>
        <w:br/>
        <w:t>└── requirements.txt</w:t>
      </w:r>
    </w:p>
    <w:p>
      <w:pPr>
        <w:pStyle w:val="Heading1"/>
      </w:pPr>
      <w:r>
        <w:t>📌 Note</w:t>
      </w:r>
    </w:p>
    <w:p>
      <w:r>
        <w:t>This system works completely offline. However, initial model download (GPT4All) and dependencies like HuggingFace models may require one-time internet access.</w:t>
      </w:r>
    </w:p>
    <w:p>
      <w:pPr>
        <w:pStyle w:val="Heading1"/>
      </w:pPr>
      <w:r>
        <w:t>🔗 Credit</w:t>
      </w:r>
    </w:p>
    <w:p>
      <w:r>
        <w:t>Made with ❤️ by ProjectWorlds.in – AI Projects, Source Code, and Video Tutorials.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